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14FF" w:rsidRDefault="00513B96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6714FF" w:rsidRDefault="00513B96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6714FF" w:rsidRDefault="004147BA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s1026" style="position:absolute;left:0;text-align:left;margin-left:387pt;margin-top:12.8pt;width:81pt;height:27pt;z-index:251660288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3jMOm1wAAAAkBAAAPAAAAAAAAAAEAIAAAACIAAABk&#10;cnMvZG93bnJldi54bWxQSwECFAAUAAAACACHTuJAjxEil84BAAB+AwAADgAAAAAAAAABACAAAAAm&#10;AQAAZHJzL2Uyb0RvYy54bWxQSwUGAAAAAAYABgBZAQAAZgUAAAAA&#10;" stroked="f">
            <v:textbox>
              <w:txbxContent>
                <w:p w:rsidR="006714FF" w:rsidRDefault="006714FF"/>
              </w:txbxContent>
            </v:textbox>
          </v:rect>
        </w:pict>
      </w:r>
      <w:r w:rsidR="00513B96">
        <w:rPr>
          <w:rFonts w:ascii="Times New Roman" w:hAnsi="Times New Roman"/>
          <w:sz w:val="24"/>
          <w:szCs w:val="24"/>
        </w:rPr>
        <w:t>Хоринского района  Республики Бурятия</w:t>
      </w:r>
    </w:p>
    <w:p w:rsidR="006714FF" w:rsidRDefault="006714FF">
      <w:pPr>
        <w:pStyle w:val="afff4"/>
        <w:jc w:val="center"/>
        <w:rPr>
          <w:rFonts w:ascii="Times New Roman" w:hAnsi="Times New Roman"/>
          <w:sz w:val="24"/>
          <w:szCs w:val="24"/>
        </w:rPr>
      </w:pPr>
    </w:p>
    <w:p w:rsidR="006714FF" w:rsidRPr="00956339" w:rsidRDefault="00513B96">
      <w:pPr>
        <w:pStyle w:val="afff4"/>
        <w:rPr>
          <w:rFonts w:ascii="Times New Roman" w:hAnsi="Times New Roman"/>
          <w:sz w:val="20"/>
          <w:szCs w:val="20"/>
        </w:rPr>
      </w:pPr>
      <w:r w:rsidRPr="00956339">
        <w:rPr>
          <w:rFonts w:ascii="Times New Roman" w:hAnsi="Times New Roman"/>
          <w:sz w:val="20"/>
          <w:szCs w:val="20"/>
        </w:rPr>
        <w:t>671401 РБ, Хоринский район,</w:t>
      </w:r>
    </w:p>
    <w:p w:rsidR="006714FF" w:rsidRPr="00956339" w:rsidRDefault="00513B96">
      <w:pPr>
        <w:pStyle w:val="afff4"/>
        <w:rPr>
          <w:rFonts w:ascii="Times New Roman" w:hAnsi="Times New Roman"/>
          <w:sz w:val="20"/>
          <w:szCs w:val="20"/>
        </w:rPr>
      </w:pPr>
      <w:r w:rsidRPr="00956339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956339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956339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956339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956339">
        <w:rPr>
          <w:rFonts w:ascii="Times New Roman" w:hAnsi="Times New Roman"/>
          <w:sz w:val="20"/>
          <w:szCs w:val="20"/>
        </w:rPr>
        <w:t xml:space="preserve">, 6                                                          </w:t>
      </w:r>
      <w:r w:rsidR="00DB69C6" w:rsidRPr="00956339">
        <w:rPr>
          <w:rFonts w:ascii="Times New Roman" w:hAnsi="Times New Roman"/>
          <w:sz w:val="20"/>
          <w:szCs w:val="20"/>
        </w:rPr>
        <w:t xml:space="preserve">         </w:t>
      </w:r>
      <w:r w:rsidR="00956339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Pr="00956339">
        <w:rPr>
          <w:rFonts w:ascii="Times New Roman" w:hAnsi="Times New Roman"/>
          <w:sz w:val="20"/>
          <w:szCs w:val="20"/>
        </w:rPr>
        <w:t xml:space="preserve"> тел. 24-1-35</w:t>
      </w:r>
    </w:p>
    <w:p w:rsidR="006714FF" w:rsidRDefault="004147BA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7" editas="canvas" style="width:459pt;height:8.35pt;mso-position-horizontal-relative:char;mso-position-vertical-relative:line" coordsize="582,10604">
            <v:rect id="_x0000_s1029" style="position:absolute;width:582;height:10" o:gfxdata="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3osDs0gAAAAQBAAAPAAAAAAAAAAEAIAAAACIAAABkcnMvZG93bnJldi54&#10;bWxQSwECFAAUAAAACACHTuJAaii0jzkCAACtBAAADgAAAAAAAAABACAAAAAhAQAAZHJzL2Uyb0Rv&#10;Yy54bWxQSwUGAAAAAAYABgBZAQAAzAUAAAAA&#10;" filled="f" stroked="f">
              <o:lock v:ext="edit" rotation="t" aspectratio="t"/>
            </v:rect>
            <v:line id="_x0000_s1028" style="position:absolute" from="11,0" to="582,0" o:gfxdata="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Aonrl1QAAAAQBAAAPAAAAAAAAAAEAIAAAACIAAABkcnMv&#10;ZG93bnJldi54bWxQSwECFAAUAAAACACHTuJARbucRAYCAAD/AwAADgAAAAAAAAABACAAAAAkAQAA&#10;ZHJzL2Uyb0RvYy54bWxQSwUGAAAAAAYABgBZAQAAnAUAAAAA&#10;" strokeweight="4.5pt"/>
            <w10:wrap type="none"/>
            <w10:anchorlock/>
          </v:group>
        </w:pict>
      </w:r>
    </w:p>
    <w:p w:rsidR="006714FF" w:rsidRDefault="00513B96" w:rsidP="00605D08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РЕШЕНИЕ</w:t>
      </w:r>
    </w:p>
    <w:p w:rsidR="006714FF" w:rsidRDefault="00513B96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№ «</w:t>
      </w:r>
      <w:r w:rsidR="004147BA">
        <w:rPr>
          <w:sz w:val="26"/>
          <w:szCs w:val="26"/>
        </w:rPr>
        <w:t>5</w:t>
      </w:r>
      <w:r>
        <w:rPr>
          <w:sz w:val="26"/>
          <w:szCs w:val="26"/>
        </w:rPr>
        <w:t>»                                                                             от «</w:t>
      </w:r>
      <w:r w:rsidR="00BB4592">
        <w:rPr>
          <w:sz w:val="26"/>
          <w:szCs w:val="26"/>
        </w:rPr>
        <w:t>17</w:t>
      </w:r>
      <w:r>
        <w:rPr>
          <w:sz w:val="26"/>
          <w:szCs w:val="26"/>
        </w:rPr>
        <w:t>»</w:t>
      </w:r>
      <w:r w:rsidR="00DB69C6">
        <w:rPr>
          <w:sz w:val="26"/>
          <w:szCs w:val="26"/>
        </w:rPr>
        <w:t xml:space="preserve"> марта</w:t>
      </w:r>
      <w:r>
        <w:rPr>
          <w:sz w:val="26"/>
          <w:szCs w:val="26"/>
        </w:rPr>
        <w:t xml:space="preserve">     202</w:t>
      </w:r>
      <w:r w:rsidR="004B0D34">
        <w:rPr>
          <w:sz w:val="26"/>
          <w:szCs w:val="26"/>
        </w:rPr>
        <w:t>3</w:t>
      </w:r>
      <w:r>
        <w:rPr>
          <w:sz w:val="26"/>
          <w:szCs w:val="26"/>
        </w:rPr>
        <w:t>года</w:t>
      </w:r>
    </w:p>
    <w:p w:rsidR="00A2571C" w:rsidRDefault="00A2571C">
      <w:pPr>
        <w:ind w:firstLine="709"/>
        <w:jc w:val="center"/>
      </w:pPr>
    </w:p>
    <w:p w:rsidR="004B0D34" w:rsidRPr="00956339" w:rsidRDefault="009578B2" w:rsidP="009578B2">
      <w:pPr>
        <w:jc w:val="both"/>
        <w:rPr>
          <w:b/>
        </w:rPr>
      </w:pPr>
      <w:r>
        <w:rPr>
          <w:bCs/>
          <w:sz w:val="28"/>
          <w:szCs w:val="28"/>
        </w:rPr>
        <w:t xml:space="preserve">           </w:t>
      </w:r>
      <w:r w:rsidRPr="00956339">
        <w:rPr>
          <w:b/>
          <w:bCs/>
        </w:rPr>
        <w:t>«О внесении изменений и дополнений в решение Совета депутатов МО СП «</w:t>
      </w:r>
      <w:proofErr w:type="spellStart"/>
      <w:r w:rsidRPr="00956339">
        <w:rPr>
          <w:b/>
          <w:bCs/>
        </w:rPr>
        <w:t>Краснопартизанское</w:t>
      </w:r>
      <w:proofErr w:type="spellEnd"/>
      <w:r w:rsidRPr="00956339">
        <w:rPr>
          <w:b/>
          <w:bCs/>
        </w:rPr>
        <w:t>» № «21» от «14» ноября 2022 г. «</w:t>
      </w:r>
      <w:r w:rsidR="004B0D34" w:rsidRPr="00956339">
        <w:rPr>
          <w:b/>
        </w:rPr>
        <w:t xml:space="preserve">Об утверждении схемы многомандатных избирательных округов для проведения </w:t>
      </w:r>
      <w:proofErr w:type="gramStart"/>
      <w:r w:rsidR="004B0D34" w:rsidRPr="00956339">
        <w:rPr>
          <w:b/>
        </w:rPr>
        <w:t>выборов депутатов Совета депутатов муниципального образования</w:t>
      </w:r>
      <w:proofErr w:type="gramEnd"/>
      <w:r w:rsidR="004B0D34" w:rsidRPr="00956339">
        <w:rPr>
          <w:b/>
        </w:rPr>
        <w:t xml:space="preserve"> сельское поселение «</w:t>
      </w:r>
      <w:proofErr w:type="spellStart"/>
      <w:r w:rsidR="004B0D34" w:rsidRPr="00956339">
        <w:rPr>
          <w:b/>
        </w:rPr>
        <w:t>Краснопартизанское</w:t>
      </w:r>
      <w:proofErr w:type="spellEnd"/>
      <w:r w:rsidR="004B0D34" w:rsidRPr="00956339">
        <w:rPr>
          <w:b/>
        </w:rPr>
        <w:t>»</w:t>
      </w:r>
      <w:r w:rsidRPr="00956339">
        <w:rPr>
          <w:b/>
        </w:rPr>
        <w:t>»</w:t>
      </w:r>
    </w:p>
    <w:p w:rsidR="006714FF" w:rsidRPr="009578B2" w:rsidRDefault="006714FF" w:rsidP="009578B2">
      <w:pPr>
        <w:jc w:val="both"/>
        <w:rPr>
          <w:sz w:val="26"/>
          <w:szCs w:val="26"/>
        </w:rPr>
      </w:pPr>
    </w:p>
    <w:p w:rsidR="006714FF" w:rsidRDefault="00513B96">
      <w:pPr>
        <w:ind w:firstLine="540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ст. 21 Устава муниципального образования сельское поселение «</w:t>
      </w:r>
      <w:proofErr w:type="spellStart"/>
      <w:r>
        <w:t>Кранопартизанское</w:t>
      </w:r>
      <w:proofErr w:type="spellEnd"/>
      <w:r>
        <w:t>», Совет депутатов  муниципального образования сельское поселение «</w:t>
      </w:r>
      <w:proofErr w:type="spellStart"/>
      <w:r>
        <w:t>Краснопартизанкое</w:t>
      </w:r>
      <w:proofErr w:type="spellEnd"/>
      <w:r>
        <w:t>».</w:t>
      </w:r>
    </w:p>
    <w:p w:rsidR="006714FF" w:rsidRPr="0080115A" w:rsidRDefault="00513B96">
      <w:pPr>
        <w:suppressAutoHyphens/>
        <w:spacing w:before="120" w:after="120"/>
        <w:jc w:val="center"/>
        <w:rPr>
          <w:b/>
          <w:bCs/>
        </w:rPr>
      </w:pPr>
      <w:r w:rsidRPr="0080115A">
        <w:rPr>
          <w:b/>
          <w:bCs/>
        </w:rPr>
        <w:t>РЕШИЛ:</w:t>
      </w:r>
    </w:p>
    <w:p w:rsidR="006714FF" w:rsidRDefault="00513B96" w:rsidP="009578B2">
      <w:pPr>
        <w:numPr>
          <w:ilvl w:val="0"/>
          <w:numId w:val="11"/>
        </w:numPr>
        <w:ind w:left="0" w:firstLineChars="269" w:firstLine="646"/>
        <w:jc w:val="both"/>
      </w:pPr>
      <w:r>
        <w:t xml:space="preserve">Внести изменения </w:t>
      </w:r>
      <w:r w:rsidR="009578B2">
        <w:t>и дополнения</w:t>
      </w:r>
      <w:r w:rsidR="009578B2" w:rsidRPr="009578B2">
        <w:rPr>
          <w:bCs/>
          <w:sz w:val="28"/>
          <w:szCs w:val="28"/>
        </w:rPr>
        <w:t xml:space="preserve"> </w:t>
      </w:r>
      <w:r w:rsidR="009578B2">
        <w:rPr>
          <w:bCs/>
          <w:sz w:val="28"/>
          <w:szCs w:val="28"/>
        </w:rPr>
        <w:t xml:space="preserve">в </w:t>
      </w:r>
      <w:r w:rsidR="009578B2" w:rsidRPr="009578B2">
        <w:rPr>
          <w:bCs/>
        </w:rPr>
        <w:t>решение Совета депутатов МО СП «</w:t>
      </w:r>
      <w:proofErr w:type="spellStart"/>
      <w:r w:rsidR="009578B2" w:rsidRPr="009578B2">
        <w:rPr>
          <w:bCs/>
        </w:rPr>
        <w:t>Краснопартизанское</w:t>
      </w:r>
      <w:proofErr w:type="spellEnd"/>
      <w:r w:rsidR="009578B2" w:rsidRPr="009578B2">
        <w:rPr>
          <w:bCs/>
        </w:rPr>
        <w:t>» № «21» от «14» ноября 2022 г. «</w:t>
      </w:r>
      <w:r w:rsidR="009578B2" w:rsidRPr="009578B2">
        <w:t xml:space="preserve">Об утверждении схемы многомандатных избирательных округов для проведения </w:t>
      </w:r>
      <w:proofErr w:type="gramStart"/>
      <w:r w:rsidR="009578B2" w:rsidRPr="009578B2">
        <w:t>выборов депутатов Совета депутатов муниципального образования</w:t>
      </w:r>
      <w:proofErr w:type="gramEnd"/>
      <w:r w:rsidR="009578B2" w:rsidRPr="009578B2">
        <w:t xml:space="preserve"> сельское поселение «</w:t>
      </w:r>
      <w:proofErr w:type="spellStart"/>
      <w:r w:rsidR="009578B2" w:rsidRPr="009578B2">
        <w:t>Краснопартизанское</w:t>
      </w:r>
      <w:proofErr w:type="spellEnd"/>
      <w:r w:rsidR="009578B2" w:rsidRPr="009578B2">
        <w:t>»»</w:t>
      </w:r>
      <w:r>
        <w:t>:</w:t>
      </w:r>
    </w:p>
    <w:p w:rsidR="00956339" w:rsidRDefault="00956339" w:rsidP="00956339">
      <w:pPr>
        <w:ind w:left="700"/>
        <w:jc w:val="both"/>
      </w:pPr>
      <w:r>
        <w:t>1.1</w:t>
      </w:r>
      <w:r w:rsidRPr="00956339">
        <w:t xml:space="preserve"> </w:t>
      </w:r>
      <w:r>
        <w:t>Приложение № «1» изложить в следующей редакции:</w:t>
      </w:r>
    </w:p>
    <w:p w:rsidR="00956339" w:rsidRDefault="00956339" w:rsidP="00956339">
      <w:pPr>
        <w:jc w:val="right"/>
      </w:pPr>
    </w:p>
    <w:p w:rsidR="00956339" w:rsidRPr="00956339" w:rsidRDefault="00956339" w:rsidP="00606E11">
      <w:pPr>
        <w:jc w:val="center"/>
        <w:rPr>
          <w:b/>
        </w:rPr>
      </w:pPr>
      <w:r w:rsidRPr="00956339">
        <w:rPr>
          <w:b/>
        </w:rPr>
        <w:t xml:space="preserve">Схема многомандатных избирательных округов для проведения </w:t>
      </w:r>
      <w:proofErr w:type="gramStart"/>
      <w:r w:rsidRPr="00956339">
        <w:rPr>
          <w:b/>
        </w:rPr>
        <w:t>выборов депутатов Совета депутатов муниципального образования</w:t>
      </w:r>
      <w:proofErr w:type="gramEnd"/>
      <w:r w:rsidRPr="00956339">
        <w:rPr>
          <w:b/>
        </w:rPr>
        <w:t xml:space="preserve"> сельское поселение «</w:t>
      </w:r>
      <w:proofErr w:type="spellStart"/>
      <w:r w:rsidRPr="00956339">
        <w:rPr>
          <w:b/>
        </w:rPr>
        <w:t>Краснопартизанское</w:t>
      </w:r>
      <w:proofErr w:type="spellEnd"/>
      <w:r w:rsidRPr="00956339">
        <w:rPr>
          <w:b/>
        </w:rPr>
        <w:t>»</w:t>
      </w:r>
    </w:p>
    <w:p w:rsidR="00956339" w:rsidRPr="00956339" w:rsidRDefault="00956339" w:rsidP="00606E1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9"/>
        <w:gridCol w:w="1853"/>
        <w:gridCol w:w="1459"/>
        <w:gridCol w:w="2977"/>
        <w:gridCol w:w="1701"/>
      </w:tblGrid>
      <w:tr w:rsidR="00956339" w:rsidRPr="00755289" w:rsidTr="00A2571C">
        <w:tc>
          <w:tcPr>
            <w:tcW w:w="1899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r w:rsidRPr="00755289">
              <w:t>Наименование избирательного округа</w:t>
            </w:r>
          </w:p>
        </w:tc>
        <w:tc>
          <w:tcPr>
            <w:tcW w:w="1853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r w:rsidRPr="00755289">
              <w:t>Численность избирателей на 01.07.2022г.</w:t>
            </w:r>
          </w:p>
        </w:tc>
        <w:tc>
          <w:tcPr>
            <w:tcW w:w="1459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r w:rsidRPr="00755289">
              <w:t>Количество депутатов</w:t>
            </w:r>
          </w:p>
        </w:tc>
        <w:tc>
          <w:tcPr>
            <w:tcW w:w="2977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r w:rsidRPr="00755289">
              <w:t>Состав избирательного округа</w:t>
            </w:r>
          </w:p>
        </w:tc>
        <w:tc>
          <w:tcPr>
            <w:tcW w:w="1701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r w:rsidRPr="00755289">
              <w:t>Центр округа</w:t>
            </w:r>
          </w:p>
        </w:tc>
      </w:tr>
      <w:tr w:rsidR="00956339" w:rsidRPr="00755289" w:rsidTr="00A2571C">
        <w:tc>
          <w:tcPr>
            <w:tcW w:w="1899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proofErr w:type="spellStart"/>
            <w:r>
              <w:t>Ониноборский</w:t>
            </w:r>
            <w:proofErr w:type="spellEnd"/>
            <w:r>
              <w:t xml:space="preserve"> избирательный округ № 1</w:t>
            </w:r>
          </w:p>
        </w:tc>
        <w:tc>
          <w:tcPr>
            <w:tcW w:w="1853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r>
              <w:t>175</w:t>
            </w:r>
          </w:p>
        </w:tc>
        <w:tc>
          <w:tcPr>
            <w:tcW w:w="1459" w:type="dxa"/>
            <w:shd w:val="clear" w:color="auto" w:fill="auto"/>
          </w:tcPr>
          <w:p w:rsidR="00956339" w:rsidRPr="00956339" w:rsidRDefault="00956339" w:rsidP="00925ADF">
            <w:pPr>
              <w:jc w:val="center"/>
            </w:pPr>
            <w:r w:rsidRPr="00956339">
              <w:t>2</w:t>
            </w:r>
          </w:p>
        </w:tc>
        <w:tc>
          <w:tcPr>
            <w:tcW w:w="2977" w:type="dxa"/>
            <w:shd w:val="clear" w:color="auto" w:fill="auto"/>
          </w:tcPr>
          <w:p w:rsidR="00956339" w:rsidRPr="00755289" w:rsidRDefault="00956339" w:rsidP="00956339">
            <w:pPr>
              <w:jc w:val="both"/>
            </w:pPr>
            <w:r>
              <w:t xml:space="preserve">с. </w:t>
            </w:r>
            <w:proofErr w:type="spellStart"/>
            <w:r>
              <w:t>Ониноборск</w:t>
            </w:r>
            <w:proofErr w:type="spellEnd"/>
            <w:r>
              <w:t xml:space="preserve"> и прилегающие к нему животноводческие стоянки </w:t>
            </w:r>
          </w:p>
        </w:tc>
        <w:tc>
          <w:tcPr>
            <w:tcW w:w="1701" w:type="dxa"/>
            <w:shd w:val="clear" w:color="auto" w:fill="auto"/>
          </w:tcPr>
          <w:p w:rsidR="00956339" w:rsidRPr="00606E11" w:rsidRDefault="00956339" w:rsidP="00925ADF">
            <w:pPr>
              <w:jc w:val="center"/>
              <w:rPr>
                <w:sz w:val="22"/>
                <w:szCs w:val="22"/>
              </w:rPr>
            </w:pPr>
            <w:r w:rsidRPr="00606E11">
              <w:rPr>
                <w:sz w:val="22"/>
                <w:szCs w:val="22"/>
              </w:rPr>
              <w:t xml:space="preserve">с. </w:t>
            </w:r>
            <w:proofErr w:type="spellStart"/>
            <w:r w:rsidRPr="00606E11">
              <w:rPr>
                <w:sz w:val="22"/>
                <w:szCs w:val="22"/>
              </w:rPr>
              <w:t>Ониноборск</w:t>
            </w:r>
            <w:proofErr w:type="spellEnd"/>
            <w:r w:rsidRPr="00606E11">
              <w:rPr>
                <w:sz w:val="22"/>
                <w:szCs w:val="22"/>
              </w:rPr>
              <w:t xml:space="preserve"> </w:t>
            </w:r>
          </w:p>
        </w:tc>
      </w:tr>
      <w:tr w:rsidR="00956339" w:rsidRPr="00755289" w:rsidTr="00A2571C">
        <w:tc>
          <w:tcPr>
            <w:tcW w:w="1899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proofErr w:type="spellStart"/>
            <w:r>
              <w:t>Зун-Хурайский</w:t>
            </w:r>
            <w:proofErr w:type="spellEnd"/>
            <w:r>
              <w:t xml:space="preserve"> избирательный округ № 2</w:t>
            </w:r>
          </w:p>
        </w:tc>
        <w:tc>
          <w:tcPr>
            <w:tcW w:w="1853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r>
              <w:t>246</w:t>
            </w:r>
          </w:p>
        </w:tc>
        <w:tc>
          <w:tcPr>
            <w:tcW w:w="1459" w:type="dxa"/>
            <w:shd w:val="clear" w:color="auto" w:fill="auto"/>
          </w:tcPr>
          <w:p w:rsidR="00956339" w:rsidRPr="00956339" w:rsidRDefault="00956339" w:rsidP="00925ADF">
            <w:pPr>
              <w:jc w:val="center"/>
            </w:pPr>
            <w:r w:rsidRPr="00956339">
              <w:t>3</w:t>
            </w:r>
          </w:p>
        </w:tc>
        <w:tc>
          <w:tcPr>
            <w:tcW w:w="2977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r>
              <w:t xml:space="preserve">п. </w:t>
            </w:r>
            <w:proofErr w:type="spellStart"/>
            <w:r>
              <w:t>Зун-Хурай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956339" w:rsidRPr="00755289" w:rsidRDefault="00956339" w:rsidP="00925ADF">
            <w:pPr>
              <w:jc w:val="center"/>
            </w:pPr>
            <w:r>
              <w:t xml:space="preserve">п. </w:t>
            </w:r>
            <w:proofErr w:type="spellStart"/>
            <w:r>
              <w:t>Зун-Хурай</w:t>
            </w:r>
            <w:proofErr w:type="spellEnd"/>
          </w:p>
        </w:tc>
      </w:tr>
      <w:tr w:rsidR="00956339" w:rsidRPr="00755289" w:rsidTr="00A2571C">
        <w:tc>
          <w:tcPr>
            <w:tcW w:w="1899" w:type="dxa"/>
            <w:shd w:val="clear" w:color="auto" w:fill="auto"/>
          </w:tcPr>
          <w:p w:rsidR="00956339" w:rsidRDefault="00956339" w:rsidP="00925ADF">
            <w:pPr>
              <w:jc w:val="center"/>
            </w:pPr>
            <w:proofErr w:type="spellStart"/>
            <w:r>
              <w:t>Булумский</w:t>
            </w:r>
            <w:proofErr w:type="spellEnd"/>
            <w:r>
              <w:t xml:space="preserve"> избирательный округ № 3</w:t>
            </w:r>
          </w:p>
        </w:tc>
        <w:tc>
          <w:tcPr>
            <w:tcW w:w="1853" w:type="dxa"/>
            <w:shd w:val="clear" w:color="auto" w:fill="auto"/>
          </w:tcPr>
          <w:p w:rsidR="00956339" w:rsidRDefault="00956339" w:rsidP="00925ADF">
            <w:pPr>
              <w:jc w:val="center"/>
            </w:pPr>
            <w:r>
              <w:t>199</w:t>
            </w:r>
          </w:p>
        </w:tc>
        <w:tc>
          <w:tcPr>
            <w:tcW w:w="1459" w:type="dxa"/>
            <w:shd w:val="clear" w:color="auto" w:fill="auto"/>
          </w:tcPr>
          <w:p w:rsidR="00956339" w:rsidRPr="00956339" w:rsidRDefault="00956339" w:rsidP="00925ADF">
            <w:pPr>
              <w:jc w:val="center"/>
            </w:pPr>
            <w:r w:rsidRPr="00956339">
              <w:t>2</w:t>
            </w:r>
          </w:p>
        </w:tc>
        <w:tc>
          <w:tcPr>
            <w:tcW w:w="2977" w:type="dxa"/>
            <w:shd w:val="clear" w:color="auto" w:fill="auto"/>
          </w:tcPr>
          <w:p w:rsidR="00956339" w:rsidRDefault="00956339" w:rsidP="00606E11">
            <w:pPr>
              <w:jc w:val="both"/>
            </w:pPr>
            <w:r>
              <w:t xml:space="preserve">у. </w:t>
            </w:r>
            <w:proofErr w:type="spellStart"/>
            <w:r>
              <w:t>Булум</w:t>
            </w:r>
            <w:proofErr w:type="spellEnd"/>
            <w:r>
              <w:t xml:space="preserve"> и прилегающие к нему животноводческие стоянки</w:t>
            </w:r>
          </w:p>
        </w:tc>
        <w:tc>
          <w:tcPr>
            <w:tcW w:w="1701" w:type="dxa"/>
            <w:shd w:val="clear" w:color="auto" w:fill="auto"/>
          </w:tcPr>
          <w:p w:rsidR="00956339" w:rsidRDefault="00956339" w:rsidP="00925ADF">
            <w:pPr>
              <w:jc w:val="center"/>
            </w:pPr>
            <w:r>
              <w:t xml:space="preserve">у. </w:t>
            </w:r>
            <w:proofErr w:type="spellStart"/>
            <w:r>
              <w:t>Булум</w:t>
            </w:r>
            <w:proofErr w:type="spellEnd"/>
          </w:p>
        </w:tc>
      </w:tr>
    </w:tbl>
    <w:p w:rsidR="00956339" w:rsidRDefault="00956339" w:rsidP="00956339">
      <w:pPr>
        <w:rPr>
          <w:sz w:val="28"/>
          <w:szCs w:val="28"/>
        </w:rPr>
      </w:pPr>
    </w:p>
    <w:p w:rsidR="006714FF" w:rsidRDefault="00513B96">
      <w:pPr>
        <w:tabs>
          <w:tab w:val="left" w:pos="1006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Обнародовать настоящее решение на информационных стендах и разместить на официальном сайте муниципального образования сельское поселение «</w:t>
      </w:r>
      <w:proofErr w:type="spellStart"/>
      <w:r>
        <w:rPr>
          <w:sz w:val="26"/>
          <w:szCs w:val="26"/>
        </w:rPr>
        <w:t>Краснопартизанское</w:t>
      </w:r>
      <w:proofErr w:type="spellEnd"/>
      <w:r>
        <w:rPr>
          <w:sz w:val="26"/>
          <w:szCs w:val="26"/>
        </w:rPr>
        <w:t xml:space="preserve">» – </w:t>
      </w:r>
      <w:hyperlink r:id="rId7" w:history="1">
        <w:r>
          <w:rPr>
            <w:rStyle w:val="aa"/>
            <w:sz w:val="26"/>
            <w:szCs w:val="26"/>
          </w:rPr>
          <w:t>www.</w:t>
        </w:r>
        <w:r>
          <w:rPr>
            <w:rStyle w:val="aa"/>
            <w:sz w:val="26"/>
            <w:szCs w:val="26"/>
            <w:lang w:val="en-US"/>
          </w:rPr>
          <w:t>admkp</w:t>
        </w:r>
        <w:r>
          <w:rPr>
            <w:rStyle w:val="aa"/>
            <w:sz w:val="26"/>
            <w:szCs w:val="26"/>
          </w:rPr>
          <w:t>.</w:t>
        </w:r>
        <w:proofErr w:type="spellStart"/>
        <w:r>
          <w:rPr>
            <w:rStyle w:val="aa"/>
            <w:sz w:val="26"/>
            <w:szCs w:val="26"/>
          </w:rPr>
          <w:t>ru</w:t>
        </w:r>
        <w:proofErr w:type="spellEnd"/>
      </w:hyperlink>
      <w:r>
        <w:rPr>
          <w:sz w:val="26"/>
          <w:szCs w:val="26"/>
        </w:rPr>
        <w:t xml:space="preserve"> (раздел – документы) в сети Интернет.</w:t>
      </w:r>
    </w:p>
    <w:p w:rsidR="006714FF" w:rsidRDefault="00513B96">
      <w:pPr>
        <w:tabs>
          <w:tab w:val="left" w:pos="1006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со дня его обнародования.</w:t>
      </w:r>
    </w:p>
    <w:p w:rsidR="006714FF" w:rsidRDefault="006714FF">
      <w:pPr>
        <w:jc w:val="both"/>
        <w:rPr>
          <w:sz w:val="26"/>
          <w:szCs w:val="26"/>
        </w:rPr>
      </w:pPr>
    </w:p>
    <w:p w:rsidR="00956339" w:rsidRDefault="00513B96">
      <w:pPr>
        <w:rPr>
          <w:bCs/>
        </w:rPr>
      </w:pPr>
      <w:r w:rsidRPr="00956339">
        <w:rPr>
          <w:bCs/>
        </w:rPr>
        <w:t>Председатель</w:t>
      </w:r>
      <w:r w:rsidR="00956339" w:rsidRPr="00956339">
        <w:rPr>
          <w:bCs/>
        </w:rPr>
        <w:t xml:space="preserve"> </w:t>
      </w:r>
      <w:r w:rsidRPr="00956339">
        <w:rPr>
          <w:bCs/>
        </w:rPr>
        <w:t xml:space="preserve">Совета депутатов  </w:t>
      </w:r>
    </w:p>
    <w:p w:rsidR="006714FF" w:rsidRPr="00956339" w:rsidRDefault="00513B96" w:rsidP="00956339">
      <w:pPr>
        <w:rPr>
          <w:bCs/>
        </w:rPr>
      </w:pPr>
      <w:r w:rsidRPr="00956339">
        <w:rPr>
          <w:bCs/>
        </w:rPr>
        <w:t xml:space="preserve">МО СП </w:t>
      </w:r>
      <w:r w:rsidR="00956339">
        <w:rPr>
          <w:bCs/>
        </w:rPr>
        <w:t xml:space="preserve"> </w:t>
      </w:r>
      <w:r w:rsidRPr="00956339">
        <w:rPr>
          <w:bCs/>
        </w:rPr>
        <w:t>«</w:t>
      </w:r>
      <w:proofErr w:type="spellStart"/>
      <w:r w:rsidRPr="00956339">
        <w:rPr>
          <w:bCs/>
        </w:rPr>
        <w:t>Краснопартизанское</w:t>
      </w:r>
      <w:proofErr w:type="spellEnd"/>
      <w:r w:rsidRPr="00956339">
        <w:rPr>
          <w:bCs/>
        </w:rPr>
        <w:t xml:space="preserve">»                                    </w:t>
      </w:r>
      <w:r w:rsidR="00956339">
        <w:rPr>
          <w:bCs/>
        </w:rPr>
        <w:t xml:space="preserve">                  </w:t>
      </w:r>
      <w:r w:rsidRPr="00956339">
        <w:rPr>
          <w:bCs/>
        </w:rPr>
        <w:t xml:space="preserve"> </w:t>
      </w:r>
      <w:r w:rsidR="00956339">
        <w:rPr>
          <w:bCs/>
        </w:rPr>
        <w:t xml:space="preserve">   </w:t>
      </w:r>
      <w:r w:rsidR="00606E11">
        <w:rPr>
          <w:bCs/>
        </w:rPr>
        <w:t xml:space="preserve">     </w:t>
      </w:r>
      <w:r w:rsidRPr="00956339">
        <w:rPr>
          <w:bCs/>
        </w:rPr>
        <w:t xml:space="preserve"> </w:t>
      </w:r>
      <w:proofErr w:type="spellStart"/>
      <w:r w:rsidR="00956339">
        <w:rPr>
          <w:bCs/>
        </w:rPr>
        <w:t>Г.М.</w:t>
      </w:r>
      <w:r w:rsidRPr="00956339">
        <w:rPr>
          <w:bCs/>
        </w:rPr>
        <w:t>Дриевская</w:t>
      </w:r>
      <w:proofErr w:type="spellEnd"/>
      <w:r w:rsidRPr="00956339">
        <w:rPr>
          <w:bCs/>
        </w:rPr>
        <w:t xml:space="preserve"> </w:t>
      </w:r>
    </w:p>
    <w:p w:rsidR="004147BA" w:rsidRDefault="004147BA">
      <w:pPr>
        <w:rPr>
          <w:bCs/>
        </w:rPr>
      </w:pPr>
    </w:p>
    <w:p w:rsidR="006714FF" w:rsidRPr="00956339" w:rsidRDefault="00513B96">
      <w:pPr>
        <w:rPr>
          <w:bCs/>
        </w:rPr>
      </w:pPr>
      <w:bookmarkStart w:id="0" w:name="_GoBack"/>
      <w:bookmarkEnd w:id="0"/>
      <w:r w:rsidRPr="00956339">
        <w:rPr>
          <w:bCs/>
        </w:rPr>
        <w:t xml:space="preserve">Глава МО СП </w:t>
      </w:r>
    </w:p>
    <w:p w:rsidR="006714FF" w:rsidRPr="0080115A" w:rsidRDefault="00513B96">
      <w:r w:rsidRPr="00956339">
        <w:rPr>
          <w:bCs/>
        </w:rPr>
        <w:t>«</w:t>
      </w:r>
      <w:proofErr w:type="spellStart"/>
      <w:r w:rsidRPr="00956339">
        <w:rPr>
          <w:bCs/>
        </w:rPr>
        <w:t>Краснопартизанское</w:t>
      </w:r>
      <w:proofErr w:type="spellEnd"/>
      <w:r w:rsidRPr="00956339">
        <w:rPr>
          <w:bCs/>
        </w:rPr>
        <w:t xml:space="preserve">»                                    </w:t>
      </w:r>
      <w:r w:rsidR="00956339">
        <w:rPr>
          <w:bCs/>
        </w:rPr>
        <w:t xml:space="preserve">                              </w:t>
      </w:r>
      <w:r w:rsidRPr="00956339">
        <w:rPr>
          <w:bCs/>
        </w:rPr>
        <w:t xml:space="preserve">  </w:t>
      </w:r>
      <w:r w:rsidR="00956339">
        <w:rPr>
          <w:bCs/>
        </w:rPr>
        <w:t xml:space="preserve">      </w:t>
      </w:r>
      <w:r w:rsidR="00606E11">
        <w:rPr>
          <w:bCs/>
        </w:rPr>
        <w:t xml:space="preserve">     </w:t>
      </w:r>
      <w:proofErr w:type="spellStart"/>
      <w:r w:rsidR="00956339" w:rsidRPr="00956339">
        <w:rPr>
          <w:bCs/>
        </w:rPr>
        <w:t>Ц.Д.</w:t>
      </w:r>
      <w:r w:rsidRPr="00956339">
        <w:rPr>
          <w:bCs/>
        </w:rPr>
        <w:t>Дондоков</w:t>
      </w:r>
      <w:proofErr w:type="spellEnd"/>
      <w:r w:rsidRPr="00956339">
        <w:rPr>
          <w:bCs/>
        </w:rPr>
        <w:t xml:space="preserve"> </w:t>
      </w:r>
    </w:p>
    <w:sectPr w:rsidR="006714FF" w:rsidRPr="0080115A" w:rsidSect="00956339">
      <w:pgSz w:w="11906" w:h="16838"/>
      <w:pgMar w:top="284" w:right="746" w:bottom="568" w:left="13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C40205"/>
    <w:multiLevelType w:val="multilevel"/>
    <w:tmpl w:val="91C40205"/>
    <w:lvl w:ilvl="0">
      <w:start w:val="1"/>
      <w:numFmt w:val="decimal"/>
      <w:suff w:val="space"/>
      <w:lvlText w:val="%1."/>
      <w:lvlJc w:val="left"/>
      <w:pPr>
        <w:ind w:left="700" w:firstLine="0"/>
      </w:p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23F07B9F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1614D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431D5"/>
    <w:rsid w:val="0026631D"/>
    <w:rsid w:val="002B7F6D"/>
    <w:rsid w:val="002C2F53"/>
    <w:rsid w:val="0033518C"/>
    <w:rsid w:val="003437C2"/>
    <w:rsid w:val="00377186"/>
    <w:rsid w:val="003A1C03"/>
    <w:rsid w:val="003E4B34"/>
    <w:rsid w:val="00414627"/>
    <w:rsid w:val="004147BA"/>
    <w:rsid w:val="00425D63"/>
    <w:rsid w:val="004643D8"/>
    <w:rsid w:val="00497C24"/>
    <w:rsid w:val="004B0D34"/>
    <w:rsid w:val="004C7BA5"/>
    <w:rsid w:val="004E7628"/>
    <w:rsid w:val="004F48F2"/>
    <w:rsid w:val="00513B96"/>
    <w:rsid w:val="005149B1"/>
    <w:rsid w:val="005647F2"/>
    <w:rsid w:val="005662D1"/>
    <w:rsid w:val="00573A09"/>
    <w:rsid w:val="005A4526"/>
    <w:rsid w:val="005C1B16"/>
    <w:rsid w:val="005E53D0"/>
    <w:rsid w:val="006002EB"/>
    <w:rsid w:val="00605D08"/>
    <w:rsid w:val="00605F34"/>
    <w:rsid w:val="00606E11"/>
    <w:rsid w:val="006128EF"/>
    <w:rsid w:val="006264B4"/>
    <w:rsid w:val="00643033"/>
    <w:rsid w:val="00644CC3"/>
    <w:rsid w:val="00661468"/>
    <w:rsid w:val="00663836"/>
    <w:rsid w:val="006649F0"/>
    <w:rsid w:val="006712FB"/>
    <w:rsid w:val="006714FF"/>
    <w:rsid w:val="0067245D"/>
    <w:rsid w:val="0068391B"/>
    <w:rsid w:val="0068470E"/>
    <w:rsid w:val="00695DCD"/>
    <w:rsid w:val="006A05CC"/>
    <w:rsid w:val="006A35A7"/>
    <w:rsid w:val="006B7FFA"/>
    <w:rsid w:val="007152D7"/>
    <w:rsid w:val="00746C14"/>
    <w:rsid w:val="007C2C59"/>
    <w:rsid w:val="0080115A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56339"/>
    <w:rsid w:val="009578B2"/>
    <w:rsid w:val="009731F5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2571C"/>
    <w:rsid w:val="00A32F56"/>
    <w:rsid w:val="00A36028"/>
    <w:rsid w:val="00A37A78"/>
    <w:rsid w:val="00A807E5"/>
    <w:rsid w:val="00A91424"/>
    <w:rsid w:val="00AA2C77"/>
    <w:rsid w:val="00AC3FB9"/>
    <w:rsid w:val="00AC702A"/>
    <w:rsid w:val="00AD226F"/>
    <w:rsid w:val="00B06EC0"/>
    <w:rsid w:val="00B13A52"/>
    <w:rsid w:val="00B224CB"/>
    <w:rsid w:val="00B24CF4"/>
    <w:rsid w:val="00B26993"/>
    <w:rsid w:val="00B42EB3"/>
    <w:rsid w:val="00B4570C"/>
    <w:rsid w:val="00B5208C"/>
    <w:rsid w:val="00B74876"/>
    <w:rsid w:val="00BB4592"/>
    <w:rsid w:val="00BB7C2B"/>
    <w:rsid w:val="00BC1664"/>
    <w:rsid w:val="00BC2546"/>
    <w:rsid w:val="00C05085"/>
    <w:rsid w:val="00C1593D"/>
    <w:rsid w:val="00C56C7E"/>
    <w:rsid w:val="00C7335B"/>
    <w:rsid w:val="00C776A4"/>
    <w:rsid w:val="00C91012"/>
    <w:rsid w:val="00CA2C6C"/>
    <w:rsid w:val="00CC0600"/>
    <w:rsid w:val="00CC78AC"/>
    <w:rsid w:val="00CD5C4A"/>
    <w:rsid w:val="00CF7435"/>
    <w:rsid w:val="00CF7953"/>
    <w:rsid w:val="00D07232"/>
    <w:rsid w:val="00D10245"/>
    <w:rsid w:val="00D11E83"/>
    <w:rsid w:val="00D21BDD"/>
    <w:rsid w:val="00D31B36"/>
    <w:rsid w:val="00D37AAE"/>
    <w:rsid w:val="00D64861"/>
    <w:rsid w:val="00D65F07"/>
    <w:rsid w:val="00D92BB7"/>
    <w:rsid w:val="00DB69C6"/>
    <w:rsid w:val="00DC76D2"/>
    <w:rsid w:val="00DD30ED"/>
    <w:rsid w:val="00E64C21"/>
    <w:rsid w:val="00EB5068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556A9"/>
    <w:rsid w:val="00F8455C"/>
    <w:rsid w:val="155445CE"/>
    <w:rsid w:val="23F07B9F"/>
    <w:rsid w:val="2A223F9B"/>
    <w:rsid w:val="380348E5"/>
    <w:rsid w:val="3D2E204C"/>
    <w:rsid w:val="3E322250"/>
    <w:rsid w:val="71327A78"/>
    <w:rsid w:val="76096EC2"/>
    <w:rsid w:val="7CF95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14FF"/>
    <w:rPr>
      <w:rFonts w:eastAsia="Times New Roman"/>
      <w:sz w:val="24"/>
      <w:szCs w:val="24"/>
    </w:rPr>
  </w:style>
  <w:style w:type="paragraph" w:styleId="1">
    <w:name w:val="heading 1"/>
    <w:basedOn w:val="a1"/>
    <w:next w:val="a1"/>
    <w:qFormat/>
    <w:rsid w:val="006714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rsid w:val="006714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rsid w:val="006714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rsid w:val="006714F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rsid w:val="006714F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rsid w:val="006714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semiHidden/>
    <w:unhideWhenUsed/>
    <w:qFormat/>
    <w:rsid w:val="006714FF"/>
    <w:pPr>
      <w:spacing w:before="240" w:after="60"/>
      <w:outlineLvl w:val="6"/>
    </w:pPr>
  </w:style>
  <w:style w:type="paragraph" w:styleId="8">
    <w:name w:val="heading 8"/>
    <w:basedOn w:val="a1"/>
    <w:next w:val="a1"/>
    <w:semiHidden/>
    <w:unhideWhenUsed/>
    <w:qFormat/>
    <w:rsid w:val="006714FF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semiHidden/>
    <w:unhideWhenUsed/>
    <w:qFormat/>
    <w:rsid w:val="006714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rsid w:val="006714FF"/>
    <w:rPr>
      <w:rFonts w:ascii="Courier New" w:hAnsi="Courier New" w:cs="Courier New"/>
    </w:rPr>
  </w:style>
  <w:style w:type="character" w:styleId="a5">
    <w:name w:val="FollowedHyperlink"/>
    <w:basedOn w:val="a2"/>
    <w:rsid w:val="006714FF"/>
    <w:rPr>
      <w:color w:val="800080"/>
      <w:u w:val="single"/>
    </w:rPr>
  </w:style>
  <w:style w:type="character" w:styleId="a6">
    <w:name w:val="footnote reference"/>
    <w:basedOn w:val="a2"/>
    <w:rsid w:val="006714FF"/>
    <w:rPr>
      <w:vertAlign w:val="superscript"/>
    </w:rPr>
  </w:style>
  <w:style w:type="character" w:styleId="a7">
    <w:name w:val="annotation reference"/>
    <w:basedOn w:val="a2"/>
    <w:rsid w:val="006714FF"/>
    <w:rPr>
      <w:sz w:val="21"/>
      <w:szCs w:val="21"/>
    </w:rPr>
  </w:style>
  <w:style w:type="character" w:styleId="a8">
    <w:name w:val="endnote reference"/>
    <w:basedOn w:val="a2"/>
    <w:rsid w:val="006714FF"/>
    <w:rPr>
      <w:vertAlign w:val="superscript"/>
    </w:rPr>
  </w:style>
  <w:style w:type="character" w:styleId="HTML0">
    <w:name w:val="HTML Acronym"/>
    <w:basedOn w:val="a2"/>
    <w:rsid w:val="006714FF"/>
  </w:style>
  <w:style w:type="character" w:styleId="a9">
    <w:name w:val="Emphasis"/>
    <w:basedOn w:val="a2"/>
    <w:qFormat/>
    <w:rsid w:val="006714FF"/>
    <w:rPr>
      <w:i/>
      <w:iCs/>
    </w:rPr>
  </w:style>
  <w:style w:type="character" w:styleId="aa">
    <w:name w:val="Hyperlink"/>
    <w:basedOn w:val="a2"/>
    <w:rsid w:val="006714FF"/>
    <w:rPr>
      <w:color w:val="0000FF"/>
      <w:u w:val="single"/>
    </w:rPr>
  </w:style>
  <w:style w:type="character" w:styleId="HTML1">
    <w:name w:val="HTML Keyboard"/>
    <w:basedOn w:val="a2"/>
    <w:rsid w:val="006714FF"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rsid w:val="006714FF"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rsid w:val="006714FF"/>
  </w:style>
  <w:style w:type="character" w:styleId="ac">
    <w:name w:val="line number"/>
    <w:basedOn w:val="a2"/>
    <w:rsid w:val="006714FF"/>
  </w:style>
  <w:style w:type="character" w:styleId="HTML3">
    <w:name w:val="HTML Definition"/>
    <w:basedOn w:val="a2"/>
    <w:rsid w:val="006714FF"/>
    <w:rPr>
      <w:i/>
      <w:iCs/>
    </w:rPr>
  </w:style>
  <w:style w:type="character" w:styleId="HTML4">
    <w:name w:val="HTML Variable"/>
    <w:basedOn w:val="a2"/>
    <w:rsid w:val="006714FF"/>
    <w:rPr>
      <w:i/>
      <w:iCs/>
    </w:rPr>
  </w:style>
  <w:style w:type="character" w:styleId="HTML5">
    <w:name w:val="HTML Typewriter"/>
    <w:basedOn w:val="a2"/>
    <w:rsid w:val="006714FF"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sid w:val="006714FF"/>
    <w:rPr>
      <w:b/>
      <w:bCs/>
    </w:rPr>
  </w:style>
  <w:style w:type="character" w:styleId="HTML6">
    <w:name w:val="HTML Cite"/>
    <w:basedOn w:val="a2"/>
    <w:rsid w:val="006714FF"/>
    <w:rPr>
      <w:i/>
      <w:iCs/>
    </w:rPr>
  </w:style>
  <w:style w:type="paragraph" w:styleId="ae">
    <w:name w:val="Balloon Text"/>
    <w:basedOn w:val="a1"/>
    <w:rsid w:val="006714FF"/>
    <w:rPr>
      <w:sz w:val="16"/>
      <w:szCs w:val="16"/>
    </w:rPr>
  </w:style>
  <w:style w:type="paragraph" w:styleId="52">
    <w:name w:val="List 5"/>
    <w:basedOn w:val="a1"/>
    <w:rsid w:val="006714FF"/>
    <w:pPr>
      <w:ind w:left="1800" w:hanging="360"/>
    </w:pPr>
  </w:style>
  <w:style w:type="paragraph" w:styleId="af">
    <w:name w:val="List Continue"/>
    <w:basedOn w:val="a1"/>
    <w:rsid w:val="006714FF"/>
    <w:pPr>
      <w:spacing w:after="120"/>
      <w:ind w:left="360"/>
    </w:pPr>
  </w:style>
  <w:style w:type="paragraph" w:styleId="22">
    <w:name w:val="Body Text 2"/>
    <w:basedOn w:val="a1"/>
    <w:rsid w:val="006714FF"/>
    <w:pPr>
      <w:spacing w:after="120" w:line="480" w:lineRule="auto"/>
    </w:pPr>
  </w:style>
  <w:style w:type="paragraph" w:styleId="5">
    <w:name w:val="List Number 5"/>
    <w:basedOn w:val="a1"/>
    <w:rsid w:val="006714FF"/>
    <w:pPr>
      <w:numPr>
        <w:numId w:val="1"/>
      </w:numPr>
    </w:pPr>
  </w:style>
  <w:style w:type="paragraph" w:styleId="af0">
    <w:name w:val="Closing"/>
    <w:basedOn w:val="a1"/>
    <w:rsid w:val="006714FF"/>
    <w:pPr>
      <w:ind w:left="4320"/>
    </w:pPr>
  </w:style>
  <w:style w:type="paragraph" w:styleId="af1">
    <w:name w:val="Normal Indent"/>
    <w:basedOn w:val="a1"/>
    <w:rsid w:val="006714FF"/>
    <w:pPr>
      <w:ind w:left="708"/>
    </w:pPr>
  </w:style>
  <w:style w:type="paragraph" w:styleId="23">
    <w:name w:val="envelope return"/>
    <w:basedOn w:val="a1"/>
    <w:rsid w:val="006714FF"/>
    <w:rPr>
      <w:rFonts w:ascii="Arial" w:hAnsi="Arial" w:cs="Arial"/>
      <w:sz w:val="20"/>
    </w:rPr>
  </w:style>
  <w:style w:type="paragraph" w:styleId="af2">
    <w:name w:val="Plain Text"/>
    <w:basedOn w:val="a1"/>
    <w:rsid w:val="006714FF"/>
    <w:rPr>
      <w:rFonts w:ascii="Courier New" w:hAnsi="Courier New" w:cs="Courier New"/>
      <w:sz w:val="20"/>
    </w:rPr>
  </w:style>
  <w:style w:type="paragraph" w:styleId="32">
    <w:name w:val="Body Text Indent 3"/>
    <w:basedOn w:val="a1"/>
    <w:rsid w:val="006714FF"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rsid w:val="006714FF"/>
    <w:pPr>
      <w:snapToGrid w:val="0"/>
    </w:pPr>
  </w:style>
  <w:style w:type="paragraph" w:styleId="af4">
    <w:name w:val="caption"/>
    <w:basedOn w:val="a1"/>
    <w:next w:val="a1"/>
    <w:semiHidden/>
    <w:unhideWhenUsed/>
    <w:qFormat/>
    <w:rsid w:val="006714FF"/>
    <w:rPr>
      <w:rFonts w:ascii="Arial" w:eastAsia="SimHei" w:hAnsi="Arial" w:cs="Arial"/>
      <w:sz w:val="20"/>
    </w:rPr>
  </w:style>
  <w:style w:type="paragraph" w:styleId="af5">
    <w:name w:val="annotation text"/>
    <w:basedOn w:val="a1"/>
    <w:rsid w:val="006714FF"/>
  </w:style>
  <w:style w:type="paragraph" w:styleId="10">
    <w:name w:val="index 1"/>
    <w:basedOn w:val="a1"/>
    <w:next w:val="a1"/>
    <w:rsid w:val="006714FF"/>
  </w:style>
  <w:style w:type="paragraph" w:styleId="af6">
    <w:name w:val="annotation subject"/>
    <w:basedOn w:val="af5"/>
    <w:next w:val="af5"/>
    <w:rsid w:val="006714FF"/>
    <w:rPr>
      <w:b/>
      <w:bCs/>
    </w:rPr>
  </w:style>
  <w:style w:type="paragraph" w:styleId="af7">
    <w:name w:val="Document Map"/>
    <w:basedOn w:val="a1"/>
    <w:rsid w:val="006714FF"/>
    <w:pPr>
      <w:shd w:val="clear" w:color="auto" w:fill="000080"/>
    </w:pPr>
  </w:style>
  <w:style w:type="paragraph" w:styleId="af8">
    <w:name w:val="footnote text"/>
    <w:basedOn w:val="a1"/>
    <w:rsid w:val="006714FF"/>
    <w:pPr>
      <w:snapToGrid w:val="0"/>
    </w:pPr>
    <w:rPr>
      <w:sz w:val="18"/>
      <w:szCs w:val="18"/>
    </w:rPr>
  </w:style>
  <w:style w:type="paragraph" w:styleId="80">
    <w:name w:val="toc 8"/>
    <w:basedOn w:val="a1"/>
    <w:next w:val="a1"/>
    <w:rsid w:val="006714FF"/>
    <w:pPr>
      <w:ind w:leftChars="1400" w:left="2940"/>
    </w:pPr>
  </w:style>
  <w:style w:type="paragraph" w:styleId="24">
    <w:name w:val="index 2"/>
    <w:basedOn w:val="a1"/>
    <w:next w:val="a1"/>
    <w:rsid w:val="006714FF"/>
    <w:pPr>
      <w:ind w:leftChars="200" w:left="200"/>
    </w:pPr>
  </w:style>
  <w:style w:type="paragraph" w:styleId="3">
    <w:name w:val="List Number 3"/>
    <w:basedOn w:val="a1"/>
    <w:rsid w:val="006714FF"/>
    <w:pPr>
      <w:numPr>
        <w:numId w:val="2"/>
      </w:numPr>
    </w:pPr>
  </w:style>
  <w:style w:type="paragraph" w:styleId="HTML7">
    <w:name w:val="HTML Address"/>
    <w:basedOn w:val="a1"/>
    <w:rsid w:val="006714FF"/>
    <w:rPr>
      <w:i/>
      <w:iCs/>
    </w:rPr>
  </w:style>
  <w:style w:type="paragraph" w:styleId="70">
    <w:name w:val="index 7"/>
    <w:basedOn w:val="a1"/>
    <w:next w:val="a1"/>
    <w:rsid w:val="006714FF"/>
    <w:pPr>
      <w:ind w:leftChars="1200" w:left="1200"/>
    </w:pPr>
  </w:style>
  <w:style w:type="paragraph" w:styleId="33">
    <w:name w:val="index 3"/>
    <w:basedOn w:val="a1"/>
    <w:next w:val="a1"/>
    <w:rsid w:val="006714FF"/>
    <w:pPr>
      <w:ind w:leftChars="400" w:left="400"/>
    </w:pPr>
  </w:style>
  <w:style w:type="paragraph" w:styleId="53">
    <w:name w:val="index 5"/>
    <w:basedOn w:val="a1"/>
    <w:next w:val="a1"/>
    <w:rsid w:val="006714FF"/>
    <w:pPr>
      <w:ind w:leftChars="800" w:left="800"/>
    </w:pPr>
  </w:style>
  <w:style w:type="paragraph" w:styleId="42">
    <w:name w:val="index 4"/>
    <w:basedOn w:val="a1"/>
    <w:next w:val="a1"/>
    <w:rsid w:val="006714FF"/>
    <w:pPr>
      <w:ind w:leftChars="600" w:left="600"/>
    </w:pPr>
  </w:style>
  <w:style w:type="paragraph" w:styleId="af9">
    <w:name w:val="header"/>
    <w:basedOn w:val="a1"/>
    <w:rsid w:val="006714FF"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rsid w:val="006714FF"/>
    <w:pPr>
      <w:ind w:leftChars="1600" w:left="3360"/>
    </w:pPr>
  </w:style>
  <w:style w:type="paragraph" w:styleId="71">
    <w:name w:val="toc 7"/>
    <w:basedOn w:val="a1"/>
    <w:next w:val="a1"/>
    <w:rsid w:val="006714FF"/>
    <w:pPr>
      <w:ind w:leftChars="1200" w:left="2520"/>
    </w:pPr>
  </w:style>
  <w:style w:type="paragraph" w:styleId="60">
    <w:name w:val="index 6"/>
    <w:basedOn w:val="a1"/>
    <w:next w:val="a1"/>
    <w:rsid w:val="006714FF"/>
    <w:pPr>
      <w:ind w:leftChars="1000" w:left="1000"/>
    </w:pPr>
  </w:style>
  <w:style w:type="paragraph" w:styleId="afa">
    <w:name w:val="envelope address"/>
    <w:basedOn w:val="a1"/>
    <w:rsid w:val="006714FF"/>
    <w:pPr>
      <w:framePr w:w="7920" w:h="1980" w:hRule="exact" w:hSpace="180" w:wrap="around" w:hAnchor="page" w:xAlign="center" w:yAlign="bottom"/>
      <w:ind w:left="2880"/>
    </w:pPr>
    <w:rPr>
      <w:rFonts w:ascii="Arial" w:hAnsi="Arial" w:cs="Arial"/>
    </w:rPr>
  </w:style>
  <w:style w:type="paragraph" w:styleId="81">
    <w:name w:val="index 8"/>
    <w:basedOn w:val="a1"/>
    <w:next w:val="a1"/>
    <w:rsid w:val="006714FF"/>
    <w:pPr>
      <w:ind w:leftChars="1400" w:left="1400"/>
    </w:pPr>
  </w:style>
  <w:style w:type="paragraph" w:styleId="afb">
    <w:name w:val="Body Text"/>
    <w:basedOn w:val="a1"/>
    <w:rsid w:val="006714FF"/>
    <w:pPr>
      <w:spacing w:after="120"/>
    </w:pPr>
  </w:style>
  <w:style w:type="paragraph" w:styleId="91">
    <w:name w:val="index 9"/>
    <w:basedOn w:val="a1"/>
    <w:next w:val="a1"/>
    <w:rsid w:val="006714FF"/>
    <w:pPr>
      <w:ind w:leftChars="1600" w:left="1600"/>
    </w:pPr>
  </w:style>
  <w:style w:type="paragraph" w:styleId="4">
    <w:name w:val="List Number 4"/>
    <w:basedOn w:val="a1"/>
    <w:rsid w:val="006714FF"/>
    <w:pPr>
      <w:numPr>
        <w:numId w:val="3"/>
      </w:numPr>
    </w:pPr>
  </w:style>
  <w:style w:type="paragraph" w:styleId="afc">
    <w:name w:val="toa heading"/>
    <w:basedOn w:val="a1"/>
    <w:next w:val="a1"/>
    <w:rsid w:val="006714FF"/>
    <w:pPr>
      <w:spacing w:before="120"/>
    </w:pPr>
    <w:rPr>
      <w:rFonts w:ascii="Arial" w:hAnsi="Arial" w:cs="Arial"/>
    </w:rPr>
  </w:style>
  <w:style w:type="paragraph" w:styleId="afd">
    <w:name w:val="index heading"/>
    <w:basedOn w:val="a1"/>
    <w:next w:val="10"/>
    <w:rsid w:val="006714FF"/>
    <w:rPr>
      <w:rFonts w:ascii="Arial" w:hAnsi="Arial" w:cs="Arial"/>
      <w:b/>
      <w:bCs/>
    </w:rPr>
  </w:style>
  <w:style w:type="paragraph" w:styleId="11">
    <w:name w:val="toc 1"/>
    <w:basedOn w:val="a1"/>
    <w:next w:val="a1"/>
    <w:rsid w:val="006714FF"/>
  </w:style>
  <w:style w:type="paragraph" w:styleId="afe">
    <w:name w:val="table of authorities"/>
    <w:basedOn w:val="a1"/>
    <w:next w:val="a1"/>
    <w:rsid w:val="006714FF"/>
    <w:pPr>
      <w:ind w:leftChars="200" w:left="420"/>
    </w:pPr>
  </w:style>
  <w:style w:type="paragraph" w:styleId="aff">
    <w:name w:val="macro"/>
    <w:rsid w:val="006714F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rsid w:val="006714FF"/>
    <w:pPr>
      <w:ind w:leftChars="1000" w:left="2100"/>
    </w:pPr>
  </w:style>
  <w:style w:type="paragraph" w:styleId="aff0">
    <w:name w:val="table of figures"/>
    <w:basedOn w:val="a1"/>
    <w:next w:val="a1"/>
    <w:rsid w:val="006714FF"/>
    <w:pPr>
      <w:ind w:leftChars="200" w:left="200" w:hangingChars="200" w:hanging="200"/>
    </w:pPr>
  </w:style>
  <w:style w:type="paragraph" w:styleId="34">
    <w:name w:val="toc 3"/>
    <w:basedOn w:val="a1"/>
    <w:next w:val="a1"/>
    <w:rsid w:val="006714FF"/>
    <w:pPr>
      <w:ind w:leftChars="400" w:left="840"/>
    </w:pPr>
  </w:style>
  <w:style w:type="paragraph" w:styleId="25">
    <w:name w:val="toc 2"/>
    <w:basedOn w:val="a1"/>
    <w:next w:val="a1"/>
    <w:rsid w:val="006714FF"/>
    <w:pPr>
      <w:ind w:leftChars="200" w:left="420"/>
    </w:pPr>
  </w:style>
  <w:style w:type="paragraph" w:styleId="43">
    <w:name w:val="toc 4"/>
    <w:basedOn w:val="a1"/>
    <w:next w:val="a1"/>
    <w:rsid w:val="006714FF"/>
    <w:pPr>
      <w:ind w:leftChars="600" w:left="1260"/>
    </w:pPr>
  </w:style>
  <w:style w:type="paragraph" w:styleId="54">
    <w:name w:val="toc 5"/>
    <w:basedOn w:val="a1"/>
    <w:next w:val="a1"/>
    <w:rsid w:val="006714FF"/>
    <w:pPr>
      <w:ind w:leftChars="800" w:left="1680"/>
    </w:pPr>
  </w:style>
  <w:style w:type="paragraph" w:styleId="aff1">
    <w:name w:val="Note Heading"/>
    <w:basedOn w:val="a1"/>
    <w:next w:val="a1"/>
    <w:rsid w:val="006714FF"/>
  </w:style>
  <w:style w:type="paragraph" w:styleId="aff2">
    <w:name w:val="Date"/>
    <w:basedOn w:val="a1"/>
    <w:next w:val="a1"/>
    <w:rsid w:val="006714FF"/>
  </w:style>
  <w:style w:type="paragraph" w:styleId="50">
    <w:name w:val="List Bullet 5"/>
    <w:basedOn w:val="a1"/>
    <w:rsid w:val="006714FF"/>
    <w:pPr>
      <w:numPr>
        <w:numId w:val="4"/>
      </w:numPr>
    </w:pPr>
  </w:style>
  <w:style w:type="paragraph" w:styleId="aff3">
    <w:name w:val="Body Text First Indent"/>
    <w:basedOn w:val="afb"/>
    <w:rsid w:val="006714FF"/>
    <w:pPr>
      <w:ind w:firstLine="210"/>
    </w:pPr>
  </w:style>
  <w:style w:type="paragraph" w:styleId="26">
    <w:name w:val="Body Text First Indent 2"/>
    <w:basedOn w:val="aff4"/>
    <w:rsid w:val="006714FF"/>
    <w:pPr>
      <w:ind w:firstLine="210"/>
    </w:pPr>
  </w:style>
  <w:style w:type="paragraph" w:styleId="aff4">
    <w:name w:val="Body Text Indent"/>
    <w:basedOn w:val="a1"/>
    <w:rsid w:val="006714FF"/>
    <w:pPr>
      <w:spacing w:after="120"/>
      <w:ind w:left="360"/>
    </w:pPr>
  </w:style>
  <w:style w:type="paragraph" w:styleId="40">
    <w:name w:val="List Bullet 4"/>
    <w:basedOn w:val="a1"/>
    <w:rsid w:val="006714FF"/>
    <w:pPr>
      <w:numPr>
        <w:numId w:val="5"/>
      </w:numPr>
    </w:pPr>
  </w:style>
  <w:style w:type="paragraph" w:styleId="a0">
    <w:name w:val="List Bullet"/>
    <w:basedOn w:val="a1"/>
    <w:rsid w:val="006714FF"/>
    <w:pPr>
      <w:numPr>
        <w:numId w:val="6"/>
      </w:numPr>
    </w:pPr>
  </w:style>
  <w:style w:type="paragraph" w:styleId="20">
    <w:name w:val="List Bullet 2"/>
    <w:basedOn w:val="a1"/>
    <w:rsid w:val="006714FF"/>
    <w:pPr>
      <w:numPr>
        <w:numId w:val="7"/>
      </w:numPr>
    </w:pPr>
  </w:style>
  <w:style w:type="paragraph" w:styleId="30">
    <w:name w:val="List Bullet 3"/>
    <w:basedOn w:val="a1"/>
    <w:rsid w:val="006714FF"/>
    <w:pPr>
      <w:numPr>
        <w:numId w:val="8"/>
      </w:numPr>
    </w:pPr>
  </w:style>
  <w:style w:type="paragraph" w:styleId="aff5">
    <w:name w:val="Title"/>
    <w:basedOn w:val="a1"/>
    <w:qFormat/>
    <w:rsid w:val="006714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rsid w:val="006714FF"/>
    <w:pPr>
      <w:tabs>
        <w:tab w:val="center" w:pos="4153"/>
        <w:tab w:val="right" w:pos="8306"/>
      </w:tabs>
    </w:pPr>
  </w:style>
  <w:style w:type="paragraph" w:styleId="a">
    <w:name w:val="List Number"/>
    <w:basedOn w:val="a1"/>
    <w:rsid w:val="006714FF"/>
    <w:pPr>
      <w:numPr>
        <w:numId w:val="9"/>
      </w:numPr>
    </w:pPr>
  </w:style>
  <w:style w:type="paragraph" w:styleId="2">
    <w:name w:val="List Number 2"/>
    <w:basedOn w:val="a1"/>
    <w:rsid w:val="006714FF"/>
    <w:pPr>
      <w:numPr>
        <w:numId w:val="10"/>
      </w:numPr>
    </w:pPr>
  </w:style>
  <w:style w:type="paragraph" w:styleId="aff7">
    <w:name w:val="List"/>
    <w:basedOn w:val="a1"/>
    <w:rsid w:val="006714FF"/>
    <w:pPr>
      <w:ind w:left="360" w:hanging="360"/>
    </w:pPr>
  </w:style>
  <w:style w:type="paragraph" w:styleId="aff8">
    <w:name w:val="Normal (Web)"/>
    <w:rsid w:val="006714FF"/>
    <w:pPr>
      <w:spacing w:beforeAutospacing="1" w:afterAutospacing="1"/>
    </w:pPr>
    <w:rPr>
      <w:sz w:val="24"/>
      <w:szCs w:val="24"/>
      <w:lang w:val="en-US" w:eastAsia="zh-CN"/>
    </w:rPr>
  </w:style>
  <w:style w:type="paragraph" w:styleId="35">
    <w:name w:val="Body Text 3"/>
    <w:basedOn w:val="a1"/>
    <w:rsid w:val="006714FF"/>
    <w:pPr>
      <w:spacing w:after="120"/>
    </w:pPr>
    <w:rPr>
      <w:sz w:val="16"/>
      <w:szCs w:val="16"/>
    </w:rPr>
  </w:style>
  <w:style w:type="paragraph" w:styleId="27">
    <w:name w:val="Body Text Indent 2"/>
    <w:basedOn w:val="a1"/>
    <w:rsid w:val="006714FF"/>
    <w:pPr>
      <w:spacing w:after="120" w:line="480" w:lineRule="auto"/>
      <w:ind w:left="360"/>
    </w:pPr>
  </w:style>
  <w:style w:type="paragraph" w:styleId="aff9">
    <w:name w:val="Subtitle"/>
    <w:basedOn w:val="a1"/>
    <w:qFormat/>
    <w:rsid w:val="006714FF"/>
    <w:pPr>
      <w:spacing w:after="60"/>
      <w:jc w:val="center"/>
      <w:outlineLvl w:val="1"/>
    </w:pPr>
    <w:rPr>
      <w:rFonts w:ascii="Arial" w:hAnsi="Arial" w:cs="Arial"/>
    </w:rPr>
  </w:style>
  <w:style w:type="paragraph" w:styleId="affa">
    <w:name w:val="Signature"/>
    <w:basedOn w:val="a1"/>
    <w:rsid w:val="006714FF"/>
    <w:pPr>
      <w:ind w:left="4320"/>
    </w:pPr>
  </w:style>
  <w:style w:type="paragraph" w:styleId="affb">
    <w:name w:val="Salutation"/>
    <w:basedOn w:val="a1"/>
    <w:next w:val="a1"/>
    <w:rsid w:val="006714FF"/>
  </w:style>
  <w:style w:type="paragraph" w:styleId="28">
    <w:name w:val="List Continue 2"/>
    <w:basedOn w:val="a1"/>
    <w:rsid w:val="006714FF"/>
    <w:pPr>
      <w:spacing w:after="120"/>
      <w:ind w:left="720"/>
    </w:pPr>
  </w:style>
  <w:style w:type="paragraph" w:styleId="36">
    <w:name w:val="List Continue 3"/>
    <w:basedOn w:val="a1"/>
    <w:rsid w:val="006714FF"/>
    <w:pPr>
      <w:spacing w:after="120"/>
      <w:ind w:left="1080"/>
    </w:pPr>
  </w:style>
  <w:style w:type="paragraph" w:styleId="44">
    <w:name w:val="List Continue 4"/>
    <w:basedOn w:val="a1"/>
    <w:rsid w:val="006714FF"/>
    <w:pPr>
      <w:spacing w:after="120"/>
      <w:ind w:left="1440"/>
    </w:pPr>
  </w:style>
  <w:style w:type="paragraph" w:styleId="55">
    <w:name w:val="List Continue 5"/>
    <w:basedOn w:val="a1"/>
    <w:rsid w:val="006714FF"/>
    <w:pPr>
      <w:spacing w:after="120"/>
      <w:ind w:left="1800"/>
    </w:pPr>
  </w:style>
  <w:style w:type="paragraph" w:styleId="29">
    <w:name w:val="List 2"/>
    <w:basedOn w:val="a1"/>
    <w:rsid w:val="006714FF"/>
    <w:pPr>
      <w:ind w:left="720" w:hanging="360"/>
    </w:pPr>
  </w:style>
  <w:style w:type="paragraph" w:styleId="37">
    <w:name w:val="List 3"/>
    <w:basedOn w:val="a1"/>
    <w:rsid w:val="006714FF"/>
    <w:pPr>
      <w:ind w:left="1080" w:hanging="360"/>
    </w:pPr>
  </w:style>
  <w:style w:type="paragraph" w:styleId="45">
    <w:name w:val="List 4"/>
    <w:basedOn w:val="a1"/>
    <w:rsid w:val="006714FF"/>
    <w:pPr>
      <w:ind w:left="1440" w:hanging="360"/>
    </w:pPr>
  </w:style>
  <w:style w:type="paragraph" w:styleId="HTML8">
    <w:name w:val="HTML Preformatted"/>
    <w:basedOn w:val="a1"/>
    <w:rsid w:val="006714FF"/>
    <w:rPr>
      <w:rFonts w:ascii="Courier New" w:hAnsi="Courier New" w:cs="Courier New"/>
      <w:sz w:val="20"/>
    </w:rPr>
  </w:style>
  <w:style w:type="paragraph" w:styleId="affc">
    <w:name w:val="Block Text"/>
    <w:basedOn w:val="a1"/>
    <w:rsid w:val="006714FF"/>
    <w:pPr>
      <w:spacing w:after="120"/>
      <w:ind w:left="1440" w:right="1440"/>
    </w:pPr>
  </w:style>
  <w:style w:type="paragraph" w:styleId="affd">
    <w:name w:val="Message Header"/>
    <w:basedOn w:val="a1"/>
    <w:rsid w:val="006714F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fe">
    <w:name w:val="E-mail Signature"/>
    <w:basedOn w:val="a1"/>
    <w:rsid w:val="006714FF"/>
  </w:style>
  <w:style w:type="table" w:styleId="2a">
    <w:name w:val="Table Colorful 2"/>
    <w:basedOn w:val="a3"/>
    <w:rsid w:val="006714FF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rsid w:val="006714FF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rsid w:val="006714FF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rsid w:val="006714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3"/>
    <w:rsid w:val="006714FF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rsid w:val="006714FF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rsid w:val="006714FF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rsid w:val="006714FF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rsid w:val="006714FF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rsid w:val="006714FF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rsid w:val="006714FF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rsid w:val="006714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3"/>
    <w:rsid w:val="006714FF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rsid w:val="006714FF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rsid w:val="006714FF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rsid w:val="006714FF"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rsid w:val="006714FF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rsid w:val="006714FF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rsid w:val="006714FF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rsid w:val="006714FF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rsid w:val="006714FF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rsid w:val="006714FF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rsid w:val="006714FF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rsid w:val="006714FF"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rsid w:val="006714FF"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rsid w:val="006714FF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rsid w:val="006714FF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rsid w:val="006714FF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rsid w:val="006714FF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rsid w:val="006714FF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rsid w:val="006714FF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rsid w:val="006714FF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rsid w:val="006714FF"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rsid w:val="006714FF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rsid w:val="006714FF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rsid w:val="006714FF"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rsid w:val="006714FF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rsid w:val="006714FF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rsid w:val="006714FF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rsid w:val="006714FF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rsid w:val="006714FF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rsid w:val="006714FF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rsid w:val="006714FF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rsid w:val="006714FF"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9">
    <w:name w:val="Стиль1"/>
    <w:basedOn w:val="a1"/>
    <w:rsid w:val="006714FF"/>
    <w:pPr>
      <w:wordWrap w:val="0"/>
      <w:jc w:val="right"/>
    </w:pPr>
    <w:rPr>
      <w:rFonts w:eastAsiaTheme="minorEastAsia"/>
      <w:b/>
      <w:sz w:val="28"/>
      <w:szCs w:val="28"/>
      <w:lang w:eastAsia="en-US"/>
    </w:rPr>
  </w:style>
  <w:style w:type="paragraph" w:customStyle="1" w:styleId="2f1">
    <w:name w:val="Стиль2"/>
    <w:basedOn w:val="a1"/>
    <w:rsid w:val="006714FF"/>
    <w:pPr>
      <w:wordWrap w:val="0"/>
      <w:jc w:val="both"/>
    </w:pPr>
    <w:rPr>
      <w:rFonts w:eastAsiaTheme="minorEastAsia"/>
      <w:b/>
      <w:sz w:val="28"/>
      <w:szCs w:val="28"/>
      <w:lang w:eastAsia="en-US"/>
    </w:rPr>
  </w:style>
  <w:style w:type="paragraph" w:customStyle="1" w:styleId="3e">
    <w:name w:val="Стиль3"/>
    <w:basedOn w:val="a1"/>
    <w:rsid w:val="006714FF"/>
    <w:pPr>
      <w:wordWrap w:val="0"/>
      <w:jc w:val="right"/>
    </w:pPr>
    <w:rPr>
      <w:rFonts w:eastAsiaTheme="minorEastAsia"/>
      <w:b/>
      <w:sz w:val="28"/>
      <w:szCs w:val="28"/>
      <w:lang w:eastAsia="en-US"/>
    </w:rPr>
  </w:style>
  <w:style w:type="paragraph" w:styleId="afff4">
    <w:name w:val="No Spacing"/>
    <w:uiPriority w:val="1"/>
    <w:qFormat/>
    <w:rsid w:val="006714F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kp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262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</cp:lastModifiedBy>
  <cp:revision>14</cp:revision>
  <cp:lastPrinted>2023-03-16T03:12:00Z</cp:lastPrinted>
  <dcterms:created xsi:type="dcterms:W3CDTF">2021-12-06T06:44:00Z</dcterms:created>
  <dcterms:modified xsi:type="dcterms:W3CDTF">2023-03-16T03:51:00Z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9EA5E50A4BDE48BA94BF6DFE42231F8A</vt:lpwstr>
  </property>
</Properties>
</file>